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4A52E2" w14:textId="77777777" w:rsidR="00867E24" w:rsidRDefault="00867E24">
      <w:pPr>
        <w:pStyle w:val="ContactInformation"/>
        <w:rPr>
          <w:szCs w:val="24"/>
        </w:rPr>
      </w:pPr>
    </w:p>
    <w:p w14:paraId="396AE109" w14:textId="092FC217" w:rsidR="00D63B5E" w:rsidRPr="002C7327" w:rsidRDefault="002C7327" w:rsidP="00D63B5E">
      <w:pPr>
        <w:rPr>
          <w:rFonts w:ascii="Calibri" w:hAnsi="Calibri" w:cs="Calibri"/>
          <w:color w:val="auto"/>
          <w:sz w:val="24"/>
          <w:szCs w:val="24"/>
        </w:rPr>
      </w:pPr>
      <w:r w:rsidRPr="002C7327">
        <w:rPr>
          <w:rFonts w:ascii="Calibri" w:hAnsi="Calibri" w:cs="Calibri"/>
          <w:color w:val="auto"/>
          <w:sz w:val="24"/>
          <w:szCs w:val="24"/>
        </w:rPr>
        <w:t>V Praze dne 3.11.2025</w:t>
      </w:r>
    </w:p>
    <w:p w14:paraId="7F859889" w14:textId="0A90E165" w:rsidR="002C7327" w:rsidRPr="00DD5121" w:rsidRDefault="002C7327" w:rsidP="002C7327">
      <w:pPr>
        <w:rPr>
          <w:rFonts w:ascii="Calibri" w:hAnsi="Calibri" w:cs="Calibri"/>
          <w:b/>
          <w:bCs/>
          <w:color w:val="auto"/>
          <w:sz w:val="24"/>
          <w:szCs w:val="24"/>
        </w:rPr>
      </w:pPr>
      <w:r w:rsidRPr="00DD5121">
        <w:rPr>
          <w:rFonts w:ascii="Calibri" w:hAnsi="Calibri" w:cs="Calibri"/>
          <w:b/>
          <w:bCs/>
          <w:color w:val="auto"/>
          <w:sz w:val="24"/>
          <w:szCs w:val="24"/>
        </w:rPr>
        <w:t xml:space="preserve">Stanovisko OSPDL ČLS JEP k návrhu </w:t>
      </w:r>
      <w:r w:rsidRPr="00DD5121">
        <w:rPr>
          <w:rFonts w:ascii="Calibri" w:hAnsi="Calibri" w:cs="Calibri"/>
          <w:b/>
          <w:bCs/>
          <w:color w:val="auto"/>
          <w:sz w:val="24"/>
          <w:szCs w:val="24"/>
        </w:rPr>
        <w:t>Unie porodních asistentek (odbornost 921) na změnu</w:t>
      </w:r>
      <w:r w:rsidRPr="00DD5121">
        <w:rPr>
          <w:rFonts w:ascii="Calibri" w:hAnsi="Calibri" w:cs="Calibri"/>
          <w:b/>
          <w:bCs/>
          <w:color w:val="auto"/>
          <w:sz w:val="24"/>
          <w:szCs w:val="24"/>
        </w:rPr>
        <w:t xml:space="preserve"> </w:t>
      </w:r>
      <w:proofErr w:type="gramStart"/>
      <w:r w:rsidRPr="00DD5121">
        <w:rPr>
          <w:rFonts w:ascii="Calibri" w:hAnsi="Calibri" w:cs="Calibri"/>
          <w:b/>
          <w:bCs/>
          <w:color w:val="auto"/>
          <w:sz w:val="24"/>
          <w:szCs w:val="24"/>
        </w:rPr>
        <w:t xml:space="preserve">výkonu: </w:t>
      </w:r>
      <w:r w:rsidRPr="00DD5121">
        <w:rPr>
          <w:rFonts w:ascii="Calibri" w:hAnsi="Calibri" w:cs="Calibri"/>
          <w:b/>
          <w:bCs/>
          <w:color w:val="auto"/>
          <w:sz w:val="24"/>
          <w:szCs w:val="24"/>
        </w:rPr>
        <w:t xml:space="preserve"> 06211</w:t>
      </w:r>
      <w:proofErr w:type="gramEnd"/>
      <w:r w:rsidRPr="00DD5121">
        <w:rPr>
          <w:rFonts w:ascii="Calibri" w:hAnsi="Calibri" w:cs="Calibri"/>
          <w:b/>
          <w:bCs/>
          <w:color w:val="auto"/>
          <w:sz w:val="24"/>
          <w:szCs w:val="24"/>
        </w:rPr>
        <w:t xml:space="preserve"> NÁVŠTĚVA TĚHOTNÉ NEBO MATKY V ŠESTINEDĚLÍ PORODNÍ</w:t>
      </w:r>
      <w:r w:rsidRPr="00DD5121">
        <w:rPr>
          <w:rFonts w:ascii="Calibri" w:hAnsi="Calibri" w:cs="Calibri"/>
          <w:b/>
          <w:bCs/>
          <w:color w:val="auto"/>
          <w:sz w:val="24"/>
          <w:szCs w:val="24"/>
        </w:rPr>
        <w:t xml:space="preserve"> </w:t>
      </w:r>
      <w:r w:rsidRPr="00DD5121">
        <w:rPr>
          <w:rFonts w:ascii="Calibri" w:hAnsi="Calibri" w:cs="Calibri"/>
          <w:b/>
          <w:bCs/>
          <w:color w:val="auto"/>
          <w:sz w:val="24"/>
          <w:szCs w:val="24"/>
        </w:rPr>
        <w:t>ASISTENTKOU</w:t>
      </w:r>
    </w:p>
    <w:p w14:paraId="063CD09C" w14:textId="77777777" w:rsidR="002C7327" w:rsidRDefault="002C7327" w:rsidP="002C7327">
      <w:pPr>
        <w:rPr>
          <w:rFonts w:ascii="Calibri" w:hAnsi="Calibri" w:cs="Calibri"/>
          <w:color w:val="auto"/>
          <w:sz w:val="24"/>
          <w:szCs w:val="24"/>
        </w:rPr>
      </w:pPr>
    </w:p>
    <w:p w14:paraId="4EC84837" w14:textId="74FED52E" w:rsidR="002C7327" w:rsidRDefault="002C7327" w:rsidP="002C7327">
      <w:pPr>
        <w:rPr>
          <w:rFonts w:ascii="Calibri" w:hAnsi="Calibri" w:cs="Calibri"/>
          <w:color w:val="auto"/>
          <w:sz w:val="24"/>
          <w:szCs w:val="24"/>
        </w:rPr>
      </w:pPr>
      <w:r>
        <w:rPr>
          <w:rFonts w:ascii="Calibri" w:hAnsi="Calibri" w:cs="Calibri"/>
          <w:color w:val="auto"/>
          <w:sz w:val="24"/>
          <w:szCs w:val="24"/>
        </w:rPr>
        <w:t xml:space="preserve">Výbor Odborné společnosti praktických dětských lékařů se vyjadřuje k návrhům jiných autorských odborností pouze v případech, kdy změny nějak zasahují do činnosti naší odbornosti. V tomto případě se změna </w:t>
      </w:r>
      <w:r w:rsidR="00DD5121">
        <w:rPr>
          <w:rFonts w:ascii="Calibri" w:hAnsi="Calibri" w:cs="Calibri"/>
          <w:color w:val="auto"/>
          <w:sz w:val="24"/>
          <w:szCs w:val="24"/>
        </w:rPr>
        <w:t xml:space="preserve">sice </w:t>
      </w:r>
      <w:r>
        <w:rPr>
          <w:rFonts w:ascii="Calibri" w:hAnsi="Calibri" w:cs="Calibri"/>
          <w:color w:val="auto"/>
          <w:sz w:val="24"/>
          <w:szCs w:val="24"/>
        </w:rPr>
        <w:t xml:space="preserve">dotýká péče o novorozence jen letmo, přesto považujeme nutné upozornit, že období šestinedělí velmi </w:t>
      </w:r>
      <w:proofErr w:type="spellStart"/>
      <w:r>
        <w:rPr>
          <w:rFonts w:ascii="Calibri" w:hAnsi="Calibri" w:cs="Calibri"/>
          <w:color w:val="auto"/>
          <w:sz w:val="24"/>
          <w:szCs w:val="24"/>
        </w:rPr>
        <w:t>vulnerabilní</w:t>
      </w:r>
      <w:proofErr w:type="spellEnd"/>
      <w:r>
        <w:rPr>
          <w:rFonts w:ascii="Calibri" w:hAnsi="Calibri" w:cs="Calibri"/>
          <w:color w:val="auto"/>
          <w:sz w:val="24"/>
          <w:szCs w:val="24"/>
        </w:rPr>
        <w:t xml:space="preserve"> nejen pro matku ale tak</w:t>
      </w:r>
      <w:r w:rsidR="00643D1D">
        <w:rPr>
          <w:rFonts w:ascii="Calibri" w:hAnsi="Calibri" w:cs="Calibri"/>
          <w:color w:val="auto"/>
          <w:sz w:val="24"/>
          <w:szCs w:val="24"/>
        </w:rPr>
        <w:t>é</w:t>
      </w:r>
      <w:r>
        <w:rPr>
          <w:rFonts w:ascii="Calibri" w:hAnsi="Calibri" w:cs="Calibri"/>
          <w:color w:val="auto"/>
          <w:sz w:val="24"/>
          <w:szCs w:val="24"/>
        </w:rPr>
        <w:t xml:space="preserve"> pro novorozence. Mezioborová spolupráce je tedy z našeho pohledu nezbytná. Protože primárním </w:t>
      </w:r>
      <w:r w:rsidR="00643D1D">
        <w:rPr>
          <w:rFonts w:ascii="Calibri" w:hAnsi="Calibri" w:cs="Calibri"/>
          <w:color w:val="auto"/>
          <w:sz w:val="24"/>
          <w:szCs w:val="24"/>
        </w:rPr>
        <w:t>účelem</w:t>
      </w:r>
      <w:r>
        <w:rPr>
          <w:rFonts w:ascii="Calibri" w:hAnsi="Calibri" w:cs="Calibri"/>
          <w:color w:val="auto"/>
          <w:sz w:val="24"/>
          <w:szCs w:val="24"/>
        </w:rPr>
        <w:t xml:space="preserve"> kojení je výživa novorozence, považujeme za mimořádně důležité</w:t>
      </w:r>
      <w:r w:rsidR="00643D1D">
        <w:rPr>
          <w:rFonts w:ascii="Calibri" w:hAnsi="Calibri" w:cs="Calibri"/>
          <w:color w:val="auto"/>
          <w:sz w:val="24"/>
          <w:szCs w:val="24"/>
        </w:rPr>
        <w:t xml:space="preserve">, aby pokud porodní asistentka </w:t>
      </w:r>
      <w:r w:rsidR="00643D1D">
        <w:rPr>
          <w:rFonts w:ascii="Calibri" w:hAnsi="Calibri" w:cs="Calibri"/>
          <w:color w:val="auto"/>
          <w:sz w:val="24"/>
          <w:szCs w:val="24"/>
        </w:rPr>
        <w:t>zjistí</w:t>
      </w:r>
      <w:r w:rsidR="00643D1D">
        <w:rPr>
          <w:rFonts w:ascii="Calibri" w:hAnsi="Calibri" w:cs="Calibri"/>
          <w:color w:val="auto"/>
          <w:sz w:val="24"/>
          <w:szCs w:val="24"/>
        </w:rPr>
        <w:t xml:space="preserve"> potíže s kojením, neprodleně informovala registrujícího praktického dětské lékaře.  </w:t>
      </w:r>
    </w:p>
    <w:p w14:paraId="62A6892B" w14:textId="6F454E01" w:rsidR="00643D1D" w:rsidRDefault="00643D1D" w:rsidP="002C7327">
      <w:pPr>
        <w:rPr>
          <w:rFonts w:ascii="Calibri" w:hAnsi="Calibri" w:cs="Calibri"/>
          <w:color w:val="auto"/>
          <w:sz w:val="24"/>
          <w:szCs w:val="24"/>
        </w:rPr>
      </w:pPr>
      <w:r>
        <w:rPr>
          <w:rFonts w:ascii="Calibri" w:hAnsi="Calibri" w:cs="Calibri"/>
          <w:color w:val="auto"/>
          <w:sz w:val="24"/>
          <w:szCs w:val="24"/>
        </w:rPr>
        <w:t>Z toho důvodu navrhujeme obsah výkonu za textem: “</w:t>
      </w:r>
      <w:r w:rsidRPr="00643D1D">
        <w:rPr>
          <w:rFonts w:ascii="Calibri" w:hAnsi="Calibri" w:cs="Calibri"/>
          <w:i/>
          <w:iCs/>
          <w:color w:val="auto"/>
          <w:sz w:val="24"/>
          <w:szCs w:val="24"/>
        </w:rPr>
        <w:t>Při potížích prsů-bradavek či retence mléka porodní asistentka edukuje o přiložení dítěte a polohách při kojení. Edukuje o správném přisátí a technice kojení, tak aby se odstranily problémy u matky.</w:t>
      </w:r>
      <w:r>
        <w:rPr>
          <w:rFonts w:ascii="Calibri" w:hAnsi="Calibri" w:cs="Calibri"/>
          <w:color w:val="auto"/>
          <w:sz w:val="24"/>
          <w:szCs w:val="24"/>
        </w:rPr>
        <w:t>” doplnit ještě větu: ”</w:t>
      </w:r>
      <w:r w:rsidRPr="00643D1D">
        <w:rPr>
          <w:rFonts w:ascii="Calibri" w:hAnsi="Calibri" w:cs="Calibri"/>
          <w:b/>
          <w:bCs/>
          <w:i/>
          <w:iCs/>
          <w:color w:val="auto"/>
          <w:sz w:val="24"/>
          <w:szCs w:val="24"/>
        </w:rPr>
        <w:t>O potížích s výživou novorozence informuje neprodleně registrujícího praktického dětského lékaře novorozence a zajistí jeho časné vyšetření v kojenecké poradně.</w:t>
      </w:r>
      <w:r>
        <w:rPr>
          <w:rFonts w:ascii="Calibri" w:hAnsi="Calibri" w:cs="Calibri"/>
          <w:color w:val="auto"/>
          <w:sz w:val="24"/>
          <w:szCs w:val="24"/>
        </w:rPr>
        <w:t>”</w:t>
      </w:r>
      <w:r w:rsidR="00DD5121">
        <w:rPr>
          <w:rFonts w:ascii="Calibri" w:hAnsi="Calibri" w:cs="Calibri"/>
          <w:color w:val="auto"/>
          <w:sz w:val="24"/>
          <w:szCs w:val="24"/>
        </w:rPr>
        <w:t xml:space="preserve"> </w:t>
      </w:r>
    </w:p>
    <w:p w14:paraId="73B8C601" w14:textId="293B085C" w:rsidR="00643D1D" w:rsidRDefault="00643D1D" w:rsidP="002C7327">
      <w:pPr>
        <w:rPr>
          <w:rFonts w:ascii="Calibri" w:hAnsi="Calibri" w:cs="Calibri"/>
          <w:color w:val="auto"/>
          <w:sz w:val="24"/>
          <w:szCs w:val="24"/>
        </w:rPr>
      </w:pPr>
      <w:r>
        <w:rPr>
          <w:rFonts w:ascii="Calibri" w:hAnsi="Calibri" w:cs="Calibri"/>
          <w:color w:val="auto"/>
          <w:sz w:val="24"/>
          <w:szCs w:val="24"/>
        </w:rPr>
        <w:t>Pevně věříme, že navržená změna povede k žádoucí podpoře výživy novorozence kojením a současně sní</w:t>
      </w:r>
      <w:r w:rsidR="00DD5121">
        <w:rPr>
          <w:rFonts w:ascii="Calibri" w:hAnsi="Calibri" w:cs="Calibri"/>
          <w:color w:val="auto"/>
          <w:sz w:val="24"/>
          <w:szCs w:val="24"/>
        </w:rPr>
        <w:t xml:space="preserve">ží riziko komplikací u novorozence, tedy i zbytečných nákladů </w:t>
      </w:r>
      <w:proofErr w:type="spellStart"/>
      <w:r w:rsidR="00DD5121">
        <w:rPr>
          <w:rFonts w:ascii="Calibri" w:hAnsi="Calibri" w:cs="Calibri"/>
          <w:color w:val="auto"/>
          <w:sz w:val="24"/>
          <w:szCs w:val="24"/>
        </w:rPr>
        <w:t>v.z.p</w:t>
      </w:r>
      <w:proofErr w:type="spellEnd"/>
      <w:r w:rsidR="00DD5121">
        <w:rPr>
          <w:rFonts w:ascii="Calibri" w:hAnsi="Calibri" w:cs="Calibri"/>
          <w:color w:val="auto"/>
          <w:sz w:val="24"/>
          <w:szCs w:val="24"/>
        </w:rPr>
        <w:t>.</w:t>
      </w:r>
    </w:p>
    <w:p w14:paraId="3FCF8F58" w14:textId="3FDDBD45" w:rsidR="00D63B5E" w:rsidRPr="00DD5121" w:rsidRDefault="00DD5121" w:rsidP="00DD5121">
      <w:pPr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auto"/>
          <w:sz w:val="24"/>
          <w:szCs w:val="24"/>
        </w:rPr>
        <w:t xml:space="preserve">Za výbor OSPDL ČSL JEP </w:t>
      </w:r>
    </w:p>
    <w:p w14:paraId="5A250FFD" w14:textId="5A0A1EE7" w:rsidR="00D63B5E" w:rsidRPr="00DD5121" w:rsidRDefault="00D63B5E" w:rsidP="00DD5121">
      <w:pPr>
        <w:spacing w:after="0"/>
        <w:ind w:left="5040" w:firstLine="720"/>
        <w:rPr>
          <w:rFonts w:ascii="Calibri" w:hAnsi="Calibri" w:cs="Calibri"/>
          <w:color w:val="000000" w:themeColor="text1"/>
          <w:sz w:val="24"/>
          <w:szCs w:val="24"/>
        </w:rPr>
      </w:pPr>
      <w:r w:rsidRPr="00DD5121">
        <w:rPr>
          <w:rFonts w:ascii="Calibri" w:hAnsi="Calibri" w:cs="Calibri"/>
          <w:color w:val="000000" w:themeColor="text1"/>
          <w:sz w:val="24"/>
          <w:szCs w:val="24"/>
        </w:rPr>
        <w:t xml:space="preserve">MUDr. </w:t>
      </w:r>
      <w:r w:rsidR="00DD5121" w:rsidRPr="00DD5121">
        <w:rPr>
          <w:rFonts w:ascii="Calibri" w:hAnsi="Calibri" w:cs="Calibri"/>
          <w:color w:val="000000" w:themeColor="text1"/>
          <w:sz w:val="24"/>
          <w:szCs w:val="24"/>
        </w:rPr>
        <w:t>Zdeněk Zíma</w:t>
      </w:r>
    </w:p>
    <w:p w14:paraId="1985172A" w14:textId="0D05BF87" w:rsidR="00D63B5E" w:rsidRPr="00DD5121" w:rsidRDefault="00D63B5E" w:rsidP="00D63B5E">
      <w:pPr>
        <w:rPr>
          <w:rFonts w:ascii="Calibri" w:hAnsi="Calibri" w:cs="Calibri"/>
          <w:color w:val="000000" w:themeColor="text1"/>
          <w:sz w:val="24"/>
          <w:szCs w:val="24"/>
        </w:rPr>
      </w:pPr>
      <w:r w:rsidRPr="00DD5121">
        <w:rPr>
          <w:rFonts w:ascii="Calibri" w:hAnsi="Calibri" w:cs="Calibri"/>
          <w:color w:val="000000" w:themeColor="text1"/>
          <w:sz w:val="24"/>
          <w:szCs w:val="24"/>
        </w:rPr>
        <w:t xml:space="preserve">                                                                                  </w:t>
      </w:r>
      <w:r w:rsidR="00DD5121">
        <w:rPr>
          <w:rFonts w:ascii="Calibri" w:hAnsi="Calibri" w:cs="Calibri"/>
          <w:color w:val="000000" w:themeColor="text1"/>
          <w:sz w:val="24"/>
          <w:szCs w:val="24"/>
        </w:rPr>
        <w:tab/>
        <w:t xml:space="preserve">      </w:t>
      </w:r>
      <w:r w:rsidR="00DD5121">
        <w:rPr>
          <w:rFonts w:ascii="Calibri" w:hAnsi="Calibri" w:cs="Calibri"/>
          <w:color w:val="000000" w:themeColor="text1"/>
          <w:sz w:val="24"/>
          <w:szCs w:val="24"/>
        </w:rPr>
        <w:tab/>
      </w:r>
      <w:r w:rsidR="00DD5121" w:rsidRPr="00DD5121">
        <w:rPr>
          <w:rFonts w:ascii="Calibri" w:hAnsi="Calibri" w:cs="Calibri"/>
          <w:color w:val="000000" w:themeColor="text1"/>
          <w:sz w:val="24"/>
          <w:szCs w:val="24"/>
        </w:rPr>
        <w:t>místo</w:t>
      </w:r>
      <w:r w:rsidRPr="00DD5121">
        <w:rPr>
          <w:rFonts w:ascii="Calibri" w:hAnsi="Calibri" w:cs="Calibri"/>
          <w:color w:val="000000" w:themeColor="text1"/>
          <w:sz w:val="24"/>
          <w:szCs w:val="24"/>
        </w:rPr>
        <w:t>předsed</w:t>
      </w:r>
      <w:r w:rsidR="00DD5121" w:rsidRPr="00DD5121">
        <w:rPr>
          <w:rFonts w:ascii="Calibri" w:hAnsi="Calibri" w:cs="Calibri"/>
          <w:color w:val="000000" w:themeColor="text1"/>
          <w:sz w:val="24"/>
          <w:szCs w:val="24"/>
        </w:rPr>
        <w:t>a</w:t>
      </w:r>
      <w:r w:rsidRPr="00DD5121">
        <w:rPr>
          <w:rFonts w:ascii="Calibri" w:hAnsi="Calibri" w:cs="Calibri"/>
          <w:color w:val="000000" w:themeColor="text1"/>
          <w:sz w:val="24"/>
          <w:szCs w:val="24"/>
        </w:rPr>
        <w:t xml:space="preserve"> OSPDL ČLS JEP</w:t>
      </w:r>
    </w:p>
    <w:sectPr w:rsidR="00D63B5E" w:rsidRPr="00DD5121" w:rsidSect="0016107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296" w:right="1368" w:bottom="1440" w:left="1368" w:header="720" w:footer="113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E88D44" w14:textId="77777777" w:rsidR="00BE3AAF" w:rsidRDefault="00BE3AAF">
      <w:pPr>
        <w:spacing w:after="0" w:line="240" w:lineRule="auto"/>
      </w:pPr>
      <w:r>
        <w:separator/>
      </w:r>
    </w:p>
  </w:endnote>
  <w:endnote w:type="continuationSeparator" w:id="0">
    <w:p w14:paraId="390D61C0" w14:textId="77777777" w:rsidR="00BE3AAF" w:rsidRDefault="00BE3A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B5AE52" w14:textId="77777777" w:rsidR="005329D6" w:rsidRDefault="005329D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6163661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EE5A2DA" w14:textId="77777777" w:rsidR="0008115C" w:rsidRDefault="003C3A18">
        <w:pPr>
          <w:pStyle w:val="Zpat"/>
        </w:pPr>
        <w:r>
          <w:rPr>
            <w:lang w:val="en-GB" w:bidi="en-GB"/>
          </w:rPr>
          <w:fldChar w:fldCharType="begin"/>
        </w:r>
        <w:r>
          <w:rPr>
            <w:lang w:val="en-GB" w:bidi="en-GB"/>
          </w:rPr>
          <w:instrText xml:space="preserve"> PAGE   \* MERGEFORMAT </w:instrText>
        </w:r>
        <w:r>
          <w:rPr>
            <w:lang w:val="en-GB" w:bidi="en-GB"/>
          </w:rPr>
          <w:fldChar w:fldCharType="separate"/>
        </w:r>
        <w:r>
          <w:rPr>
            <w:noProof/>
            <w:lang w:val="en-GB" w:bidi="en-GB"/>
          </w:rPr>
          <w:t>0</w:t>
        </w:r>
        <w:r>
          <w:rPr>
            <w:noProof/>
            <w:lang w:val="en-GB" w:bidi="en-GB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93991E" w14:textId="77777777" w:rsidR="005329D6" w:rsidRDefault="005329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C35C6F" w14:textId="77777777" w:rsidR="00BE3AAF" w:rsidRDefault="00BE3AAF">
      <w:pPr>
        <w:spacing w:after="0" w:line="240" w:lineRule="auto"/>
      </w:pPr>
      <w:r>
        <w:separator/>
      </w:r>
    </w:p>
  </w:footnote>
  <w:footnote w:type="continuationSeparator" w:id="0">
    <w:p w14:paraId="67E910D8" w14:textId="77777777" w:rsidR="00BE3AAF" w:rsidRDefault="00BE3A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8945E5" w14:textId="77777777" w:rsidR="005329D6" w:rsidRDefault="005329D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D4E303" w14:textId="77777777" w:rsidR="0008115C" w:rsidRDefault="003C3A18"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0192599" wp14:editId="3FC4514C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5013960" cy="7205980"/>
              <wp:effectExtent l="0" t="0" r="0" b="6985"/>
              <wp:wrapNone/>
              <wp:docPr id="1" name="Fram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013960" cy="7205980"/>
                      </a:xfrm>
                      <a:prstGeom prst="frame">
                        <a:avLst>
                          <a:gd name="adj1" fmla="val 2604"/>
                        </a:avLst>
                      </a:prstGeom>
                      <a:solidFill>
                        <a:srgbClr val="E3AB48"/>
                      </a:soli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94100</wp14:pctWidth>
              </wp14:sizeRelH>
              <wp14:sizeRelV relativeFrom="page">
                <wp14:pctHeight>95400</wp14:pctHeight>
              </wp14:sizeRelV>
            </wp:anchor>
          </w:drawing>
        </mc:Choice>
        <mc:Fallback>
          <w:pict>
            <v:shape w14:anchorId="69AD447D" id="Frame 1" o:spid="_x0000_s1026" style="position:absolute;margin-left:0;margin-top:0;width:394.8pt;height:567.4pt;z-index:251666432;visibility:visible;mso-wrap-style:square;mso-width-percent:941;mso-height-percent:954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954;mso-width-relative:page;mso-height-relative:page;v-text-anchor:middle" coordsize="5013960,7205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" path="m,l5013960,r,7205980l,7205980,,xm130564,130564r,6944852l4883396,7075416r,-6944852l130564,130564xe" fillcolor="#e3ab48" stroked="f" strokeweight="1pt">
              <v:stroke joinstyle="miter"/>
              <v:path arrowok="t" o:connecttype="custom" o:connectlocs="0,0;5013960,0;5013960,7205980;0,7205980;0,0;130564,130564;130564,7075416;4883396,7075416;4883396,130564;130564,130564" o:connectangles="0,0,0,0,0,0,0,0,0,0"/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D6646E" w14:textId="7628089F" w:rsidR="00143EDC" w:rsidRPr="00867E24" w:rsidRDefault="00161075" w:rsidP="00143EDC">
    <w:pPr>
      <w:pStyle w:val="Zhlav"/>
      <w:tabs>
        <w:tab w:val="clear" w:pos="4680"/>
        <w:tab w:val="clear" w:pos="9360"/>
        <w:tab w:val="left" w:pos="2600"/>
      </w:tabs>
      <w:spacing w:line="360" w:lineRule="auto"/>
      <w:rPr>
        <w:rFonts w:asciiTheme="majorHAnsi" w:hAnsiTheme="majorHAnsi" w:cstheme="majorHAnsi"/>
        <w:b/>
        <w:bCs/>
        <w:color w:val="000000" w:themeColor="text1"/>
        <w:sz w:val="24"/>
        <w:szCs w:val="24"/>
      </w:rPr>
    </w:pPr>
    <w:r w:rsidRPr="00867E24">
      <w:rPr>
        <w:rFonts w:asciiTheme="majorHAnsi" w:hAnsiTheme="majorHAnsi" w:cstheme="majorHAnsi"/>
        <w:noProof/>
        <w:sz w:val="24"/>
        <w:szCs w:val="24"/>
        <w:lang w:eastAsia="cs-CZ"/>
      </w:rPr>
      <w:drawing>
        <wp:anchor distT="0" distB="0" distL="114300" distR="114300" simplePos="0" relativeHeight="251667456" behindDoc="0" locked="0" layoutInCell="1" allowOverlap="1" wp14:anchorId="696FADF8" wp14:editId="5B5CF756">
          <wp:simplePos x="0" y="0"/>
          <wp:positionH relativeFrom="margin">
            <wp:posOffset>3856355</wp:posOffset>
          </wp:positionH>
          <wp:positionV relativeFrom="margin">
            <wp:posOffset>-1052830</wp:posOffset>
          </wp:positionV>
          <wp:extent cx="967740" cy="942340"/>
          <wp:effectExtent l="0" t="0" r="3810" b="0"/>
          <wp:wrapSquare wrapText="bothSides"/>
          <wp:docPr id="3" name="Picture 3" descr="A picture containing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A picture containing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7740" cy="9423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43EDC" w:rsidRPr="00867E24">
      <w:rPr>
        <w:rFonts w:asciiTheme="majorHAnsi" w:hAnsiTheme="majorHAnsi" w:cstheme="majorHAnsi"/>
        <w:b/>
        <w:bCs/>
        <w:color w:val="000000" w:themeColor="text1"/>
        <w:sz w:val="24"/>
        <w:szCs w:val="24"/>
      </w:rPr>
      <w:t>O</w:t>
    </w:r>
    <w:r w:rsidR="00867E24" w:rsidRPr="00867E24">
      <w:rPr>
        <w:rFonts w:asciiTheme="majorHAnsi" w:hAnsiTheme="majorHAnsi" w:cstheme="majorHAnsi"/>
        <w:b/>
        <w:bCs/>
        <w:color w:val="000000" w:themeColor="text1"/>
        <w:sz w:val="24"/>
        <w:szCs w:val="24"/>
      </w:rPr>
      <w:t>SPD</w:t>
    </w:r>
    <w:r w:rsidR="00143EDC" w:rsidRPr="00867E24">
      <w:rPr>
        <w:rFonts w:asciiTheme="majorHAnsi" w:hAnsiTheme="majorHAnsi" w:cstheme="majorHAnsi"/>
        <w:b/>
        <w:bCs/>
        <w:color w:val="000000" w:themeColor="text1"/>
        <w:sz w:val="24"/>
        <w:szCs w:val="24"/>
      </w:rPr>
      <w:t>L ČLS JEP</w:t>
    </w:r>
  </w:p>
  <w:p w14:paraId="3997C02C" w14:textId="7C3B276D" w:rsidR="002A6890" w:rsidRPr="00867E24" w:rsidRDefault="002A6890" w:rsidP="002A6890">
    <w:pPr>
      <w:pStyle w:val="Zhlav"/>
      <w:tabs>
        <w:tab w:val="clear" w:pos="4680"/>
        <w:tab w:val="clear" w:pos="9360"/>
        <w:tab w:val="left" w:pos="2600"/>
      </w:tabs>
      <w:spacing w:line="360" w:lineRule="auto"/>
      <w:rPr>
        <w:rFonts w:asciiTheme="majorHAnsi" w:hAnsiTheme="majorHAnsi" w:cstheme="majorHAnsi"/>
        <w:color w:val="000000" w:themeColor="text1"/>
        <w:sz w:val="22"/>
        <w:szCs w:val="22"/>
      </w:rPr>
    </w:pPr>
    <w:r w:rsidRPr="00867E24">
      <w:rPr>
        <w:rFonts w:asciiTheme="majorHAnsi" w:hAnsiTheme="majorHAnsi" w:cstheme="majorHAnsi"/>
        <w:color w:val="000000" w:themeColor="text1"/>
        <w:sz w:val="22"/>
        <w:szCs w:val="22"/>
      </w:rPr>
      <w:t>Lékařský dům, Sokolská 490/31, 120 00 Praha 2</w:t>
    </w:r>
  </w:p>
  <w:p w14:paraId="50C58FBC" w14:textId="0DB429F6" w:rsidR="00143EDC" w:rsidRPr="00867E24" w:rsidRDefault="00143EDC" w:rsidP="00143EDC">
    <w:pPr>
      <w:pStyle w:val="Zhlav"/>
      <w:tabs>
        <w:tab w:val="clear" w:pos="4680"/>
        <w:tab w:val="clear" w:pos="9360"/>
        <w:tab w:val="left" w:pos="2600"/>
      </w:tabs>
      <w:spacing w:line="360" w:lineRule="auto"/>
      <w:rPr>
        <w:rFonts w:asciiTheme="majorHAnsi" w:hAnsiTheme="majorHAnsi" w:cstheme="majorHAnsi"/>
        <w:color w:val="000000" w:themeColor="text1"/>
        <w:sz w:val="22"/>
        <w:szCs w:val="22"/>
      </w:rPr>
    </w:pPr>
    <w:r w:rsidRPr="00867E24">
      <w:rPr>
        <w:rFonts w:asciiTheme="majorHAnsi" w:hAnsiTheme="majorHAnsi" w:cstheme="majorHAnsi"/>
        <w:color w:val="000000" w:themeColor="text1"/>
        <w:sz w:val="22"/>
        <w:szCs w:val="22"/>
      </w:rPr>
      <w:t>sekretariat@ospdl.eu</w:t>
    </w:r>
  </w:p>
  <w:p w14:paraId="4627FB62" w14:textId="77777777" w:rsidR="00161075" w:rsidRPr="00867E24" w:rsidRDefault="00143EDC" w:rsidP="00143EDC">
    <w:pPr>
      <w:pStyle w:val="Zhlav"/>
      <w:tabs>
        <w:tab w:val="clear" w:pos="4680"/>
        <w:tab w:val="clear" w:pos="9360"/>
        <w:tab w:val="left" w:pos="2600"/>
      </w:tabs>
      <w:spacing w:line="360" w:lineRule="auto"/>
      <w:rPr>
        <w:rFonts w:asciiTheme="majorHAnsi" w:hAnsiTheme="majorHAnsi" w:cstheme="majorHAnsi"/>
        <w:color w:val="000000" w:themeColor="text1"/>
        <w:sz w:val="22"/>
        <w:szCs w:val="22"/>
      </w:rPr>
    </w:pPr>
    <w:r w:rsidRPr="00867E24">
      <w:rPr>
        <w:rFonts w:asciiTheme="majorHAnsi" w:hAnsiTheme="majorHAnsi" w:cstheme="majorHAnsi"/>
        <w:color w:val="000000" w:themeColor="text1"/>
        <w:sz w:val="22"/>
        <w:szCs w:val="22"/>
      </w:rPr>
      <w:t>+420 734 743</w:t>
    </w:r>
    <w:r w:rsidR="00161075" w:rsidRPr="00867E24">
      <w:rPr>
        <w:rFonts w:asciiTheme="majorHAnsi" w:hAnsiTheme="majorHAnsi" w:cstheme="majorHAnsi"/>
        <w:color w:val="000000" w:themeColor="text1"/>
        <w:sz w:val="22"/>
        <w:szCs w:val="22"/>
      </w:rPr>
      <w:t> </w:t>
    </w:r>
    <w:r w:rsidRPr="00867E24">
      <w:rPr>
        <w:rFonts w:asciiTheme="majorHAnsi" w:hAnsiTheme="majorHAnsi" w:cstheme="majorHAnsi"/>
        <w:color w:val="000000" w:themeColor="text1"/>
        <w:sz w:val="22"/>
        <w:szCs w:val="22"/>
      </w:rPr>
      <w:t>387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9A8C682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35A505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C60189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A6E072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A50DB0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DE0ED6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95644D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21C7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19497C2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FF29BAA"/>
    <w:lvl w:ilvl="0">
      <w:start w:val="1"/>
      <w:numFmt w:val="bullet"/>
      <w:pStyle w:val="Seznamsodrkami"/>
      <w:lvlText w:val=""/>
      <w:lvlJc w:val="left"/>
      <w:pPr>
        <w:ind w:left="360" w:hanging="360"/>
      </w:pPr>
      <w:rPr>
        <w:rFonts w:ascii="Symbol" w:hAnsi="Symbol" w:hint="default"/>
        <w:color w:val="E3AB48" w:themeColor="accent1"/>
      </w:rPr>
    </w:lvl>
  </w:abstractNum>
  <w:abstractNum w:abstractNumId="10" w15:restartNumberingAfterBreak="0">
    <w:nsid w:val="454416C3"/>
    <w:multiLevelType w:val="hybridMultilevel"/>
    <w:tmpl w:val="1884BEFA"/>
    <w:lvl w:ilvl="0" w:tplc="F1084306">
      <w:start w:val="1"/>
      <w:numFmt w:val="bullet"/>
      <w:lvlText w:val=""/>
      <w:lvlJc w:val="left"/>
      <w:pPr>
        <w:tabs>
          <w:tab w:val="num" w:pos="216"/>
        </w:tabs>
        <w:ind w:left="216" w:hanging="216"/>
      </w:pPr>
      <w:rPr>
        <w:rFonts w:ascii="Wingdings" w:hAnsi="Wingdings" w:hint="default"/>
        <w:color w:val="E3AB48" w:themeColor="accent1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F127B5"/>
    <w:multiLevelType w:val="hybridMultilevel"/>
    <w:tmpl w:val="BFD6F75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C954D0"/>
    <w:multiLevelType w:val="hybridMultilevel"/>
    <w:tmpl w:val="90464F9A"/>
    <w:lvl w:ilvl="0" w:tplc="923A4056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2214939">
    <w:abstractNumId w:val="9"/>
  </w:num>
  <w:num w:numId="2" w16cid:durableId="575743179">
    <w:abstractNumId w:val="10"/>
  </w:num>
  <w:num w:numId="3" w16cid:durableId="1175608563">
    <w:abstractNumId w:val="10"/>
  </w:num>
  <w:num w:numId="4" w16cid:durableId="1527258182">
    <w:abstractNumId w:val="7"/>
  </w:num>
  <w:num w:numId="5" w16cid:durableId="1948393221">
    <w:abstractNumId w:val="6"/>
  </w:num>
  <w:num w:numId="6" w16cid:durableId="106124156">
    <w:abstractNumId w:val="5"/>
  </w:num>
  <w:num w:numId="7" w16cid:durableId="1898281722">
    <w:abstractNumId w:val="4"/>
  </w:num>
  <w:num w:numId="8" w16cid:durableId="37554231">
    <w:abstractNumId w:val="8"/>
  </w:num>
  <w:num w:numId="9" w16cid:durableId="1701587721">
    <w:abstractNumId w:val="3"/>
  </w:num>
  <w:num w:numId="10" w16cid:durableId="1878204073">
    <w:abstractNumId w:val="2"/>
  </w:num>
  <w:num w:numId="11" w16cid:durableId="657149579">
    <w:abstractNumId w:val="1"/>
  </w:num>
  <w:num w:numId="12" w16cid:durableId="4553427">
    <w:abstractNumId w:val="0"/>
  </w:num>
  <w:num w:numId="13" w16cid:durableId="2097439575">
    <w:abstractNumId w:val="12"/>
  </w:num>
  <w:num w:numId="14" w16cid:durableId="213424714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6890"/>
    <w:rsid w:val="0008115C"/>
    <w:rsid w:val="00143EDC"/>
    <w:rsid w:val="00161075"/>
    <w:rsid w:val="001C43FB"/>
    <w:rsid w:val="001D477B"/>
    <w:rsid w:val="00256445"/>
    <w:rsid w:val="002A6890"/>
    <w:rsid w:val="002C7327"/>
    <w:rsid w:val="002E296B"/>
    <w:rsid w:val="003C3A18"/>
    <w:rsid w:val="0040321E"/>
    <w:rsid w:val="004C382E"/>
    <w:rsid w:val="004D7021"/>
    <w:rsid w:val="005329D6"/>
    <w:rsid w:val="00540739"/>
    <w:rsid w:val="005C5F7A"/>
    <w:rsid w:val="00643D1D"/>
    <w:rsid w:val="00725C10"/>
    <w:rsid w:val="00811EF6"/>
    <w:rsid w:val="00817B41"/>
    <w:rsid w:val="00867E24"/>
    <w:rsid w:val="00BE3AAF"/>
    <w:rsid w:val="00CD2560"/>
    <w:rsid w:val="00D63B5E"/>
    <w:rsid w:val="00DD5121"/>
    <w:rsid w:val="00F013D3"/>
    <w:rsid w:val="00F7356C"/>
    <w:rsid w:val="00FD3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512161"/>
  <w15:docId w15:val="{003B9876-9DFD-4847-A6C2-0A0320DF9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color w:val="7F7F7F" w:themeColor="text1" w:themeTint="80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9" w:unhideWhenUsed="1" w:qFormat="1"/>
    <w:lsdException w:name="Closing" w:semiHidden="1" w:uiPriority="5" w:unhideWhenUsed="1" w:qFormat="1"/>
    <w:lsdException w:name="Signature" w:semiHidden="1" w:uiPriority="6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0" w:unhideWhenUsed="1" w:qFormat="1"/>
    <w:lsdException w:name="Salutation" w:semiHidden="1" w:uiPriority="4" w:unhideWhenUsed="1" w:qFormat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lang w:val="cs-CZ"/>
    </w:rPr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keepLines/>
      <w:pBdr>
        <w:top w:val="single" w:sz="24" w:space="5" w:color="262626" w:themeColor="text1" w:themeTint="D9"/>
        <w:bottom w:val="single" w:sz="8" w:space="5" w:color="7F7F7F" w:themeColor="text1" w:themeTint="80"/>
      </w:pBdr>
      <w:spacing w:before="240" w:after="160" w:line="240" w:lineRule="auto"/>
      <w:outlineLvl w:val="0"/>
    </w:pPr>
    <w:rPr>
      <w:rFonts w:asciiTheme="majorHAnsi" w:eastAsiaTheme="majorEastAsia" w:hAnsiTheme="majorHAnsi" w:cstheme="majorBidi"/>
      <w:b/>
      <w:caps/>
      <w:color w:val="0E0B05" w:themeColor="text2"/>
      <w:sz w:val="24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0E0B05" w:themeColor="text2"/>
      <w:sz w:val="22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E0B05" w:themeColor="text2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Cs/>
      <w:color w:val="0E0B05" w:themeColor="text2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  <w:caps/>
      <w:color w:val="0E0B05" w:themeColor="text2"/>
      <w:sz w:val="18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E0B05" w:themeColor="text2"/>
      <w:sz w:val="18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Cs/>
      <w:color w:val="0E0B05" w:themeColor="text2"/>
      <w:sz w:val="18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0E0B05" w:themeColor="text2"/>
      <w:sz w:val="18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0E0B05" w:themeColor="text2"/>
      <w:sz w:val="1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Nzevknihy">
    <w:name w:val="Book Title"/>
    <w:basedOn w:val="Standardnpsmoodstavce"/>
    <w:uiPriority w:val="33"/>
    <w:semiHidden/>
    <w:unhideWhenUsed/>
    <w:qFormat/>
    <w:rPr>
      <w:b w:val="0"/>
      <w:bCs/>
      <w:i w:val="0"/>
      <w:iCs/>
      <w:caps/>
      <w:smallCaps w:val="0"/>
      <w:color w:val="7F7F7F" w:themeColor="text1" w:themeTint="80"/>
      <w:spacing w:val="0"/>
      <w:u w:val="single"/>
      <w:bdr w:val="none" w:sz="0" w:space="0" w:color="auto"/>
    </w:rPr>
  </w:style>
  <w:style w:type="paragraph" w:customStyle="1" w:styleId="Address">
    <w:name w:val="Address"/>
    <w:basedOn w:val="Normln"/>
    <w:uiPriority w:val="3"/>
    <w:qFormat/>
    <w:pPr>
      <w:spacing w:after="280" w:line="264" w:lineRule="auto"/>
      <w:contextualSpacing/>
    </w:pPr>
    <w:rPr>
      <w:rFonts w:eastAsiaTheme="minorEastAsia"/>
      <w:szCs w:val="18"/>
    </w:rPr>
  </w:style>
  <w:style w:type="paragraph" w:styleId="Zvr">
    <w:name w:val="Closing"/>
    <w:basedOn w:val="Normln"/>
    <w:next w:val="Podpis"/>
    <w:link w:val="ZvrChar"/>
    <w:uiPriority w:val="5"/>
    <w:qFormat/>
    <w:pPr>
      <w:spacing w:before="720" w:after="0" w:line="240" w:lineRule="auto"/>
    </w:pPr>
    <w:rPr>
      <w:rFonts w:eastAsiaTheme="minorEastAsia"/>
      <w:bCs/>
      <w:szCs w:val="18"/>
    </w:rPr>
  </w:style>
  <w:style w:type="character" w:customStyle="1" w:styleId="ZvrChar">
    <w:name w:val="Závěr Char"/>
    <w:basedOn w:val="Standardnpsmoodstavce"/>
    <w:link w:val="Zvr"/>
    <w:uiPriority w:val="5"/>
    <w:rPr>
      <w:rFonts w:eastAsiaTheme="minorEastAsia"/>
      <w:bCs/>
      <w:szCs w:val="18"/>
    </w:rPr>
  </w:style>
  <w:style w:type="paragraph" w:styleId="Podpis">
    <w:name w:val="Signature"/>
    <w:basedOn w:val="Normln"/>
    <w:next w:val="Normln"/>
    <w:link w:val="PodpisChar"/>
    <w:uiPriority w:val="6"/>
    <w:qFormat/>
    <w:pPr>
      <w:spacing w:before="1080" w:after="280" w:line="240" w:lineRule="auto"/>
      <w:contextualSpacing/>
    </w:pPr>
    <w:rPr>
      <w:rFonts w:asciiTheme="majorHAnsi" w:eastAsiaTheme="minorEastAsia" w:hAnsiTheme="majorHAnsi"/>
      <w:bCs/>
      <w:color w:val="0E0B05" w:themeColor="text2"/>
      <w:sz w:val="24"/>
      <w:szCs w:val="18"/>
    </w:rPr>
  </w:style>
  <w:style w:type="character" w:customStyle="1" w:styleId="PodpisChar">
    <w:name w:val="Podpis Char"/>
    <w:basedOn w:val="Standardnpsmoodstavce"/>
    <w:link w:val="Podpis"/>
    <w:uiPriority w:val="6"/>
    <w:rPr>
      <w:rFonts w:asciiTheme="majorHAnsi" w:eastAsiaTheme="minorEastAsia" w:hAnsiTheme="majorHAnsi"/>
      <w:bCs/>
      <w:color w:val="0E0B05" w:themeColor="text2"/>
      <w:sz w:val="24"/>
      <w:szCs w:val="18"/>
    </w:rPr>
  </w:style>
  <w:style w:type="paragraph" w:styleId="Datum">
    <w:name w:val="Date"/>
    <w:basedOn w:val="Normln"/>
    <w:next w:val="Address"/>
    <w:link w:val="DatumChar"/>
    <w:uiPriority w:val="2"/>
    <w:qFormat/>
    <w:pPr>
      <w:spacing w:before="720" w:after="280" w:line="240" w:lineRule="auto"/>
      <w:contextualSpacing/>
    </w:pPr>
    <w:rPr>
      <w:rFonts w:asciiTheme="majorHAnsi" w:eastAsiaTheme="minorEastAsia" w:hAnsiTheme="majorHAnsi"/>
      <w:bCs/>
      <w:color w:val="0E0B05" w:themeColor="text2"/>
      <w:sz w:val="24"/>
      <w:szCs w:val="18"/>
    </w:rPr>
  </w:style>
  <w:style w:type="character" w:customStyle="1" w:styleId="DatumChar">
    <w:name w:val="Datum Char"/>
    <w:basedOn w:val="Standardnpsmoodstavce"/>
    <w:link w:val="Datum"/>
    <w:uiPriority w:val="2"/>
    <w:rPr>
      <w:rFonts w:asciiTheme="majorHAnsi" w:eastAsiaTheme="minorEastAsia" w:hAnsiTheme="majorHAnsi"/>
      <w:bCs/>
      <w:color w:val="0E0B05" w:themeColor="text2"/>
      <w:sz w:val="24"/>
      <w:szCs w:val="18"/>
    </w:rPr>
  </w:style>
  <w:style w:type="paragraph" w:styleId="Zpat">
    <w:name w:val="footer"/>
    <w:basedOn w:val="Normln"/>
    <w:link w:val="ZpatChar"/>
    <w:uiPriority w:val="99"/>
    <w:unhideWhenUsed/>
    <w:qFormat/>
    <w:pPr>
      <w:spacing w:before="240" w:after="0" w:line="240" w:lineRule="auto"/>
    </w:pPr>
    <w:rPr>
      <w:color w:val="0E0B05" w:themeColor="text2"/>
      <w:sz w:val="24"/>
    </w:rPr>
  </w:style>
  <w:style w:type="character" w:customStyle="1" w:styleId="ZpatChar">
    <w:name w:val="Zápatí Char"/>
    <w:basedOn w:val="Standardnpsmoodstavce"/>
    <w:link w:val="Zpat"/>
    <w:uiPriority w:val="99"/>
    <w:rPr>
      <w:color w:val="0E0B05" w:themeColor="text2"/>
      <w:sz w:val="24"/>
    </w:rPr>
  </w:style>
  <w:style w:type="paragraph" w:styleId="Osloven">
    <w:name w:val="Salutation"/>
    <w:basedOn w:val="Normln"/>
    <w:next w:val="Normln"/>
    <w:link w:val="OslovenChar"/>
    <w:uiPriority w:val="4"/>
    <w:qFormat/>
    <w:pPr>
      <w:spacing w:before="800" w:line="240" w:lineRule="auto"/>
    </w:pPr>
    <w:rPr>
      <w:rFonts w:asciiTheme="majorHAnsi" w:eastAsiaTheme="minorEastAsia" w:hAnsiTheme="majorHAnsi"/>
      <w:bCs/>
      <w:color w:val="0E0B05" w:themeColor="text2"/>
      <w:sz w:val="24"/>
      <w:szCs w:val="18"/>
    </w:rPr>
  </w:style>
  <w:style w:type="character" w:customStyle="1" w:styleId="OslovenChar">
    <w:name w:val="Oslovení Char"/>
    <w:basedOn w:val="Standardnpsmoodstavce"/>
    <w:link w:val="Osloven"/>
    <w:uiPriority w:val="4"/>
    <w:rPr>
      <w:rFonts w:asciiTheme="majorHAnsi" w:eastAsiaTheme="minorEastAsia" w:hAnsiTheme="majorHAnsi"/>
      <w:bCs/>
      <w:color w:val="0E0B05" w:themeColor="text2"/>
      <w:sz w:val="24"/>
      <w:szCs w:val="18"/>
    </w:rPr>
  </w:style>
  <w:style w:type="paragraph" w:customStyle="1" w:styleId="Name">
    <w:name w:val="Name"/>
    <w:basedOn w:val="Normln"/>
    <w:uiPriority w:val="1"/>
    <w:qFormat/>
    <w:pPr>
      <w:spacing w:after="120" w:line="192" w:lineRule="auto"/>
    </w:pPr>
    <w:rPr>
      <w:rFonts w:asciiTheme="majorHAnsi" w:hAnsiTheme="majorHAnsi"/>
      <w:b/>
      <w:caps/>
      <w:color w:val="0E0B05" w:themeColor="text2"/>
      <w:sz w:val="70"/>
    </w:rPr>
  </w:style>
  <w:style w:type="paragraph" w:customStyle="1" w:styleId="ContactInformation">
    <w:name w:val="Contact Information"/>
    <w:basedOn w:val="Normln"/>
    <w:uiPriority w:val="2"/>
    <w:qFormat/>
    <w:pPr>
      <w:contextualSpacing/>
    </w:pPr>
    <w:rPr>
      <w:rFonts w:asciiTheme="majorHAnsi" w:hAnsiTheme="majorHAnsi"/>
      <w:sz w:val="24"/>
    </w:rPr>
  </w:style>
  <w:style w:type="paragraph" w:styleId="Titulek">
    <w:name w:val="caption"/>
    <w:basedOn w:val="Normln"/>
    <w:next w:val="Normln"/>
    <w:uiPriority w:val="35"/>
    <w:semiHidden/>
    <w:unhideWhenUsed/>
    <w:qFormat/>
    <w:pPr>
      <w:spacing w:before="40" w:after="160" w:line="240" w:lineRule="auto"/>
    </w:pPr>
    <w:rPr>
      <w:iCs/>
      <w:color w:val="262626" w:themeColor="text1" w:themeTint="D9"/>
      <w:sz w:val="18"/>
      <w:szCs w:val="18"/>
    </w:rPr>
  </w:style>
  <w:style w:type="character" w:styleId="Zdraznn">
    <w:name w:val="Emphasis"/>
    <w:basedOn w:val="Standardnpsmoodstavce"/>
    <w:uiPriority w:val="20"/>
    <w:semiHidden/>
    <w:unhideWhenUsed/>
    <w:qFormat/>
    <w:rPr>
      <w:i w:val="0"/>
      <w:iCs/>
      <w:color w:val="E3AB48" w:themeColor="accent1"/>
    </w:rPr>
  </w:style>
  <w:style w:type="character" w:customStyle="1" w:styleId="Nadpis1Char">
    <w:name w:val="Nadpis 1 Char"/>
    <w:basedOn w:val="Standardnpsmoodstavce"/>
    <w:link w:val="Nadpis1"/>
    <w:uiPriority w:val="9"/>
    <w:rPr>
      <w:rFonts w:asciiTheme="majorHAnsi" w:eastAsiaTheme="majorEastAsia" w:hAnsiTheme="majorHAnsi" w:cstheme="majorBidi"/>
      <w:b/>
      <w:caps/>
      <w:color w:val="0E0B05" w:themeColor="text2"/>
      <w:sz w:val="24"/>
      <w:szCs w:val="32"/>
    </w:rPr>
  </w:style>
  <w:style w:type="character" w:styleId="Zdraznnintenzivn">
    <w:name w:val="Intense Emphasis"/>
    <w:basedOn w:val="Standardnpsmoodstavce"/>
    <w:uiPriority w:val="21"/>
    <w:semiHidden/>
    <w:unhideWhenUsed/>
    <w:qFormat/>
    <w:rPr>
      <w:b/>
      <w:i w:val="0"/>
      <w:iCs/>
      <w:color w:val="E3AB48" w:themeColor="accent1"/>
    </w:rPr>
  </w:style>
  <w:style w:type="paragraph" w:styleId="Vrazncitt">
    <w:name w:val="Intense Quote"/>
    <w:basedOn w:val="Normln"/>
    <w:next w:val="Normln"/>
    <w:link w:val="VrazncittChar"/>
    <w:uiPriority w:val="30"/>
    <w:semiHidden/>
    <w:unhideWhenUsed/>
    <w:qFormat/>
    <w:pPr>
      <w:spacing w:before="360" w:after="360"/>
    </w:pPr>
    <w:rPr>
      <w:b/>
      <w:iCs/>
      <w:color w:val="262626" w:themeColor="text1" w:themeTint="D9"/>
      <w:sz w:val="26"/>
    </w:rPr>
  </w:style>
  <w:style w:type="character" w:customStyle="1" w:styleId="VrazncittChar">
    <w:name w:val="Výrazný citát Char"/>
    <w:basedOn w:val="Standardnpsmoodstavce"/>
    <w:link w:val="Vrazncitt"/>
    <w:uiPriority w:val="30"/>
    <w:semiHidden/>
    <w:rPr>
      <w:b/>
      <w:iCs/>
      <w:color w:val="262626" w:themeColor="text1" w:themeTint="D9"/>
      <w:sz w:val="26"/>
      <w:szCs w:val="20"/>
    </w:rPr>
  </w:style>
  <w:style w:type="character" w:styleId="Odkazintenzivn">
    <w:name w:val="Intense Reference"/>
    <w:basedOn w:val="Standardnpsmoodstavce"/>
    <w:uiPriority w:val="32"/>
    <w:semiHidden/>
    <w:unhideWhenUsed/>
    <w:qFormat/>
    <w:rPr>
      <w:b w:val="0"/>
      <w:bCs/>
      <w:caps/>
      <w:smallCaps w:val="0"/>
      <w:color w:val="262626" w:themeColor="text1" w:themeTint="D9"/>
      <w:spacing w:val="0"/>
    </w:rPr>
  </w:style>
  <w:style w:type="paragraph" w:styleId="Odstavecseseznamem">
    <w:name w:val="List Paragraph"/>
    <w:basedOn w:val="Normln"/>
    <w:uiPriority w:val="34"/>
    <w:unhideWhenUsed/>
    <w:qFormat/>
    <w:pPr>
      <w:ind w:left="216"/>
      <w:contextualSpacing/>
    </w:pPr>
  </w:style>
  <w:style w:type="paragraph" w:styleId="Nzev">
    <w:name w:val="Title"/>
    <w:basedOn w:val="Normln"/>
    <w:link w:val="NzevChar"/>
    <w:uiPriority w:val="9"/>
    <w:semiHidden/>
    <w:unhideWhenUsed/>
    <w:qFormat/>
    <w:pPr>
      <w:spacing w:line="192" w:lineRule="auto"/>
    </w:pPr>
    <w:rPr>
      <w:rFonts w:asciiTheme="majorHAnsi" w:eastAsiaTheme="majorEastAsia" w:hAnsiTheme="majorHAnsi" w:cstheme="majorBidi"/>
      <w:b/>
      <w:caps/>
      <w:color w:val="262626" w:themeColor="text1" w:themeTint="D9"/>
      <w:kern w:val="28"/>
      <w:sz w:val="70"/>
      <w:szCs w:val="56"/>
    </w:rPr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styleId="Citt">
    <w:name w:val="Quote"/>
    <w:basedOn w:val="Normln"/>
    <w:next w:val="Normln"/>
    <w:link w:val="CittChar"/>
    <w:uiPriority w:val="29"/>
    <w:semiHidden/>
    <w:unhideWhenUsed/>
    <w:qFormat/>
    <w:pPr>
      <w:spacing w:before="360" w:after="360"/>
    </w:pPr>
    <w:rPr>
      <w:iCs/>
      <w:sz w:val="26"/>
    </w:rPr>
  </w:style>
  <w:style w:type="character" w:customStyle="1" w:styleId="CittChar">
    <w:name w:val="Citát Char"/>
    <w:basedOn w:val="Standardnpsmoodstavce"/>
    <w:link w:val="Citt"/>
    <w:uiPriority w:val="29"/>
    <w:semiHidden/>
    <w:rPr>
      <w:iCs/>
      <w:color w:val="7F7F7F" w:themeColor="text1" w:themeTint="80"/>
      <w:sz w:val="26"/>
      <w:szCs w:val="20"/>
    </w:rPr>
  </w:style>
  <w:style w:type="character" w:styleId="Siln">
    <w:name w:val="Strong"/>
    <w:basedOn w:val="Standardnpsmoodstavce"/>
    <w:uiPriority w:val="22"/>
    <w:semiHidden/>
    <w:unhideWhenUsed/>
    <w:qFormat/>
    <w:rPr>
      <w:b/>
      <w:bCs/>
      <w:color w:val="262626" w:themeColor="text1" w:themeTint="D9"/>
    </w:rPr>
  </w:style>
  <w:style w:type="character" w:customStyle="1" w:styleId="NzevChar">
    <w:name w:val="Název Char"/>
    <w:basedOn w:val="Standardnpsmoodstavce"/>
    <w:link w:val="Nzev"/>
    <w:uiPriority w:val="9"/>
    <w:semiHidden/>
    <w:rPr>
      <w:rFonts w:asciiTheme="majorHAnsi" w:eastAsiaTheme="majorEastAsia" w:hAnsiTheme="majorHAnsi" w:cstheme="majorBidi"/>
      <w:b/>
      <w:caps/>
      <w:color w:val="262626" w:themeColor="text1" w:themeTint="D9"/>
      <w:kern w:val="28"/>
      <w:sz w:val="70"/>
      <w:szCs w:val="56"/>
    </w:rPr>
  </w:style>
  <w:style w:type="paragraph" w:styleId="Podnadpis">
    <w:name w:val="Subtitle"/>
    <w:basedOn w:val="Normln"/>
    <w:next w:val="Normln"/>
    <w:link w:val="PodnadpisChar"/>
    <w:uiPriority w:val="10"/>
    <w:semiHidden/>
    <w:unhideWhenUsed/>
    <w:qFormat/>
    <w:pPr>
      <w:numPr>
        <w:ilvl w:val="1"/>
      </w:numPr>
      <w:spacing w:after="540" w:line="288" w:lineRule="auto"/>
      <w:ind w:right="2880"/>
      <w:contextualSpacing/>
    </w:pPr>
    <w:rPr>
      <w:rFonts w:eastAsiaTheme="minorEastAsia"/>
      <w:spacing w:val="15"/>
      <w:sz w:val="24"/>
      <w:szCs w:val="22"/>
    </w:rPr>
  </w:style>
  <w:style w:type="character" w:styleId="Zdraznnjemn">
    <w:name w:val="Subtle Emphasis"/>
    <w:basedOn w:val="Standardnpsmoodstavce"/>
    <w:uiPriority w:val="19"/>
    <w:semiHidden/>
    <w:unhideWhenUsed/>
    <w:qFormat/>
    <w:rPr>
      <w:i w:val="0"/>
      <w:iCs/>
      <w:color w:val="262626" w:themeColor="text1" w:themeTint="D9"/>
    </w:rPr>
  </w:style>
  <w:style w:type="character" w:styleId="Odkazjemn">
    <w:name w:val="Subtle Reference"/>
    <w:basedOn w:val="Standardnpsmoodstavce"/>
    <w:uiPriority w:val="31"/>
    <w:semiHidden/>
    <w:unhideWhenUsed/>
    <w:qFormat/>
    <w:rPr>
      <w:caps/>
      <w:smallCaps w:val="0"/>
      <w:color w:val="7F7F7F" w:themeColor="text1" w:themeTint="80"/>
    </w:rPr>
  </w:style>
  <w:style w:type="character" w:customStyle="1" w:styleId="PodnadpisChar">
    <w:name w:val="Podnadpis Char"/>
    <w:basedOn w:val="Standardnpsmoodstavce"/>
    <w:link w:val="Podnadpis"/>
    <w:uiPriority w:val="10"/>
    <w:semiHidden/>
    <w:rPr>
      <w:rFonts w:eastAsiaTheme="minorEastAsia"/>
      <w:color w:val="7F7F7F" w:themeColor="text1" w:themeTint="80"/>
      <w:spacing w:val="15"/>
      <w:sz w:val="24"/>
    </w:rPr>
  </w:style>
  <w:style w:type="character" w:customStyle="1" w:styleId="Nadpis2Char">
    <w:name w:val="Nadpis 2 Char"/>
    <w:basedOn w:val="Standardnpsmoodstavce"/>
    <w:link w:val="Nadpis2"/>
    <w:uiPriority w:val="9"/>
    <w:semiHidden/>
    <w:rPr>
      <w:rFonts w:asciiTheme="majorHAnsi" w:eastAsiaTheme="majorEastAsia" w:hAnsiTheme="majorHAnsi" w:cstheme="majorBidi"/>
      <w:color w:val="0E0B05" w:themeColor="text2"/>
      <w:sz w:val="22"/>
      <w:szCs w:val="26"/>
    </w:rPr>
  </w:style>
  <w:style w:type="paragraph" w:styleId="Hlavikaobsahu">
    <w:name w:val="toa heading"/>
    <w:basedOn w:val="Normln"/>
    <w:next w:val="Normln"/>
    <w:uiPriority w:val="99"/>
    <w:semiHidden/>
    <w:unhideWhenUsed/>
    <w:pPr>
      <w:pBdr>
        <w:top w:val="single" w:sz="24" w:space="5" w:color="auto"/>
        <w:bottom w:val="single" w:sz="4" w:space="5" w:color="auto"/>
      </w:pBd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pPr>
      <w:outlineLvl w:val="9"/>
    </w:pPr>
  </w:style>
  <w:style w:type="character" w:customStyle="1" w:styleId="Nadpis3Char">
    <w:name w:val="Nadpis 3 Char"/>
    <w:basedOn w:val="Standardnpsmoodstavce"/>
    <w:link w:val="Nadpis3"/>
    <w:uiPriority w:val="9"/>
    <w:semiHidden/>
    <w:rPr>
      <w:rFonts w:asciiTheme="majorHAnsi" w:eastAsiaTheme="majorEastAsia" w:hAnsiTheme="majorHAnsi" w:cstheme="majorBidi"/>
      <w:color w:val="0E0B05" w:themeColor="text2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Pr>
      <w:rFonts w:asciiTheme="majorHAnsi" w:eastAsiaTheme="majorEastAsia" w:hAnsiTheme="majorHAnsi" w:cstheme="majorBidi"/>
      <w:iCs/>
      <w:color w:val="0E0B05" w:themeColor="text2"/>
    </w:rPr>
  </w:style>
  <w:style w:type="character" w:customStyle="1" w:styleId="Nadpis5Char">
    <w:name w:val="Nadpis 5 Char"/>
    <w:basedOn w:val="Standardnpsmoodstavce"/>
    <w:link w:val="Nadpis5"/>
    <w:uiPriority w:val="9"/>
    <w:semiHidden/>
    <w:rPr>
      <w:rFonts w:asciiTheme="majorHAnsi" w:eastAsiaTheme="majorEastAsia" w:hAnsiTheme="majorHAnsi" w:cstheme="majorBidi"/>
      <w:b/>
      <w:caps/>
      <w:color w:val="0E0B05" w:themeColor="text2"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Pr>
      <w:rFonts w:asciiTheme="majorHAnsi" w:eastAsiaTheme="majorEastAsia" w:hAnsiTheme="majorHAnsi" w:cstheme="majorBidi"/>
      <w:b/>
      <w:color w:val="0E0B05" w:themeColor="text2"/>
      <w:sz w:val="18"/>
    </w:rPr>
  </w:style>
  <w:style w:type="character" w:customStyle="1" w:styleId="Nadpis7Char">
    <w:name w:val="Nadpis 7 Char"/>
    <w:basedOn w:val="Standardnpsmoodstavce"/>
    <w:link w:val="Nadpis7"/>
    <w:uiPriority w:val="9"/>
    <w:semiHidden/>
    <w:rPr>
      <w:rFonts w:asciiTheme="majorHAnsi" w:eastAsiaTheme="majorEastAsia" w:hAnsiTheme="majorHAnsi" w:cstheme="majorBidi"/>
      <w:iCs/>
      <w:color w:val="0E0B05" w:themeColor="text2"/>
      <w:sz w:val="18"/>
    </w:rPr>
  </w:style>
  <w:style w:type="character" w:customStyle="1" w:styleId="Nadpis8Char">
    <w:name w:val="Nadpis 8 Char"/>
    <w:basedOn w:val="Standardnpsmoodstavce"/>
    <w:link w:val="Nadpis8"/>
    <w:uiPriority w:val="9"/>
    <w:semiHidden/>
    <w:rPr>
      <w:rFonts w:asciiTheme="majorHAnsi" w:eastAsiaTheme="majorEastAsia" w:hAnsiTheme="majorHAnsi" w:cstheme="majorBidi"/>
      <w:color w:val="0E0B05" w:themeColor="text2"/>
      <w:sz w:val="18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Pr>
      <w:rFonts w:asciiTheme="majorHAnsi" w:eastAsiaTheme="majorEastAsia" w:hAnsiTheme="majorHAnsi" w:cstheme="majorBidi"/>
      <w:b/>
      <w:iCs/>
      <w:color w:val="0E0B05" w:themeColor="text2"/>
      <w:sz w:val="16"/>
      <w:szCs w:val="21"/>
    </w:rPr>
  </w:style>
  <w:style w:type="paragraph" w:styleId="Zhlav">
    <w:name w:val="header"/>
    <w:basedOn w:val="Normln"/>
    <w:link w:val="Zhlav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</w:style>
  <w:style w:type="paragraph" w:styleId="Seznamsodrkami">
    <w:name w:val="List Bullet"/>
    <w:basedOn w:val="Normln"/>
    <w:uiPriority w:val="9"/>
    <w:semiHidden/>
    <w:unhideWhenUsed/>
    <w:qFormat/>
    <w:pPr>
      <w:numPr>
        <w:numId w:val="1"/>
      </w:numPr>
      <w:spacing w:after="120"/>
      <w:ind w:left="216" w:hanging="216"/>
      <w:contextualSpacing/>
    </w:pPr>
  </w:style>
  <w:style w:type="paragraph" w:styleId="slovanseznam">
    <w:name w:val="List Number"/>
    <w:basedOn w:val="Normln"/>
    <w:uiPriority w:val="99"/>
    <w:semiHidden/>
    <w:unhideWhenUsed/>
    <w:pPr>
      <w:numPr>
        <w:numId w:val="8"/>
      </w:numPr>
      <w:spacing w:after="120"/>
      <w:ind w:left="216" w:hanging="216"/>
      <w:contextualSpacing/>
    </w:pPr>
  </w:style>
  <w:style w:type="character" w:styleId="Hypertextovodkaz">
    <w:name w:val="Hyperlink"/>
    <w:basedOn w:val="Standardnpsmoodstavce"/>
    <w:uiPriority w:val="99"/>
    <w:unhideWhenUsed/>
    <w:rsid w:val="00143EDC"/>
    <w:rPr>
      <w:color w:val="53C3C7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143EDC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143EDC"/>
    <w:rPr>
      <w:color w:val="846B8E" w:themeColor="followedHyperlink"/>
      <w:u w:val="single"/>
    </w:rPr>
  </w:style>
  <w:style w:type="paragraph" w:styleId="Zkladntext">
    <w:name w:val="Body Text"/>
    <w:basedOn w:val="Normln"/>
    <w:link w:val="ZkladntextChar"/>
    <w:rsid w:val="00817B41"/>
    <w:pPr>
      <w:spacing w:after="0" w:line="240" w:lineRule="auto"/>
      <w:jc w:val="both"/>
    </w:pPr>
    <w:rPr>
      <w:rFonts w:ascii="Arial" w:eastAsia="Times New Roman" w:hAnsi="Arial" w:cs="Arial"/>
      <w:color w:val="auto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817B41"/>
    <w:rPr>
      <w:rFonts w:ascii="Arial" w:eastAsia="Times New Roman" w:hAnsi="Arial" w:cs="Arial"/>
      <w:color w:val="auto"/>
      <w:sz w:val="24"/>
      <w:szCs w:val="24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Resume linear">
  <a:themeElements>
    <a:clrScheme name="Resume">
      <a:dk1>
        <a:sysClr val="windowText" lastClr="000000"/>
      </a:dk1>
      <a:lt1>
        <a:sysClr val="window" lastClr="FFFFFF"/>
      </a:lt1>
      <a:dk2>
        <a:srgbClr val="0E0B05"/>
      </a:dk2>
      <a:lt2>
        <a:srgbClr val="F7F6F5"/>
      </a:lt2>
      <a:accent1>
        <a:srgbClr val="E3AB48"/>
      </a:accent1>
      <a:accent2>
        <a:srgbClr val="E36A48"/>
      </a:accent2>
      <a:accent3>
        <a:srgbClr val="969691"/>
      </a:accent3>
      <a:accent4>
        <a:srgbClr val="53C3C7"/>
      </a:accent4>
      <a:accent5>
        <a:srgbClr val="4FA274"/>
      </a:accent5>
      <a:accent6>
        <a:srgbClr val="846B8E"/>
      </a:accent6>
      <a:hlink>
        <a:srgbClr val="53C3C7"/>
      </a:hlink>
      <a:folHlink>
        <a:srgbClr val="846B8E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A11292-766C-4303-BD9A-09BE68102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228</Words>
  <Characters>1351</Characters>
  <Application>Microsoft Office Word</Application>
  <DocSecurity>0</DocSecurity>
  <Lines>11</Lines>
  <Paragraphs>3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Zdeněk Zíma</cp:lastModifiedBy>
  <cp:revision>2</cp:revision>
  <dcterms:created xsi:type="dcterms:W3CDTF">2025-11-04T02:07:00Z</dcterms:created>
  <dcterms:modified xsi:type="dcterms:W3CDTF">2025-11-04T02:07:00Z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ssetID">
    <vt:lpwstr>TF10002006</vt:lpwstr>
  </property>
</Properties>
</file>